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Keller gross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Wasserrohr </w:t>
            </w:r>
          </w:p>
        </w:tc>
        <w:tc>
          <w:p>
            <w:pPr>
              <w:spacing w:before="0" w:after="0" w:line="240" w:lineRule="auto"/>
            </w:pPr>
            <w:r>
              <w:t>Wasserrohr </w:t>
            </w:r>
          </w:p>
        </w:tc>
        <w:tc>
          <w:p>
            <w:pPr>
              <w:spacing w:before="0" w:after="0" w:line="240" w:lineRule="auto"/>
            </w:pPr>
            <w:r>
              <w:t>Asbeststaub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45375745" name="d32389c0-d02e-11f0-b7ff-d720147baef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5066013" name="d32389c0-d02e-11f0-b7ff-d720147baef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Keller klein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Wasserrohr </w:t>
            </w:r>
          </w:p>
        </w:tc>
        <w:tc>
          <w:p>
            <w:pPr>
              <w:spacing w:before="0" w:after="0" w:line="240" w:lineRule="auto"/>
            </w:pPr>
            <w:r>
              <w:t>Wasserrohr </w:t>
            </w:r>
          </w:p>
        </w:tc>
        <w:tc>
          <w:p>
            <w:pPr>
              <w:spacing w:before="0" w:after="0" w:line="240" w:lineRule="auto"/>
            </w:pPr>
            <w:r>
              <w:t>Asbeststaub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49932040" name="94c3ac50-d02e-11f0-b7ff-d720147baef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58865932" name="94c3ac50-d02e-11f0-b7ff-d720147baef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Torkelgasse 5, 9493 Mauren</w:t>
          </w:r>
        </w:p>
        <w:p>
          <w:pPr>
            <w:spacing w:before="0" w:after="0"/>
          </w:pPr>
          <w:r>
            <w:t>612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